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22E09" w14:textId="77777777" w:rsidR="00A17187" w:rsidRPr="00FA7343" w:rsidRDefault="00A17187" w:rsidP="00FA7343">
      <w:pPr>
        <w:pStyle w:val="Para06"/>
        <w:suppressAutoHyphens/>
        <w:spacing w:line="240" w:lineRule="auto"/>
        <w:jc w:val="both"/>
        <w:rPr>
          <w:rFonts w:ascii="Verdana" w:hAnsi="Verdana"/>
          <w:sz w:val="32"/>
        </w:rPr>
      </w:pPr>
      <w:r w:rsidRPr="00FA7343">
        <w:rPr>
          <w:rFonts w:ascii="Verdana" w:hAnsi="Verdana"/>
          <w:sz w:val="32"/>
        </w:rPr>
        <w:t>The Murderer</w:t>
      </w:r>
    </w:p>
    <w:p w14:paraId="19962B13" w14:textId="77777777" w:rsidR="00B72C41" w:rsidRPr="00DF1438" w:rsidRDefault="000F5B2A" w:rsidP="00FA7343">
      <w:pPr>
        <w:pStyle w:val="Para06"/>
        <w:suppressAutoHyphens/>
        <w:spacing w:line="240" w:lineRule="auto"/>
        <w:jc w:val="both"/>
        <w:rPr>
          <w:rFonts w:ascii="Verdana" w:hAnsi="Verdana"/>
          <w:b w:val="0"/>
          <w:bCs w:val="0"/>
          <w:sz w:val="24"/>
        </w:rPr>
      </w:pPr>
      <w:r w:rsidRPr="00DF1438">
        <w:rPr>
          <w:rFonts w:ascii="Verdana" w:hAnsi="Verdana"/>
          <w:b w:val="0"/>
          <w:bCs w:val="0"/>
          <w:sz w:val="24"/>
        </w:rPr>
        <w:t>Lawrence Watt-Evans</w:t>
      </w:r>
    </w:p>
    <w:p w14:paraId="3632AD3B" w14:textId="30FF2D1A" w:rsidR="00B72C41" w:rsidRPr="00FA7343" w:rsidRDefault="00B72C41" w:rsidP="00FA7343">
      <w:pPr>
        <w:pStyle w:val="Para06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24E6BC2C" w14:textId="77777777" w:rsidR="00FA7343" w:rsidRDefault="00B72C41" w:rsidP="00FA7343">
      <w:pPr>
        <w:pStyle w:val="Para04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FA7343">
        <w:rPr>
          <w:rFonts w:ascii="Verdana" w:hAnsi="Verdana"/>
          <w:sz w:val="20"/>
        </w:rPr>
        <w:t>J</w:t>
      </w:r>
      <w:r w:rsidR="00A17187" w:rsidRPr="00FA7343">
        <w:rPr>
          <w:rFonts w:ascii="Verdana" w:hAnsi="Verdana"/>
          <w:sz w:val="20"/>
        </w:rPr>
        <w:t>acob Stein stared at his client in bafflement.</w:t>
      </w:r>
      <w:r w:rsidR="00FA7343">
        <w:rPr>
          <w:rFonts w:ascii="Verdana" w:hAnsi="Verdana"/>
          <w:sz w:val="20"/>
        </w:rPr>
        <w:t xml:space="preserve"> “</w:t>
      </w:r>
      <w:r w:rsidR="00A17187" w:rsidRPr="00FA7343">
        <w:rPr>
          <w:rFonts w:ascii="Verdana" w:hAnsi="Verdana"/>
          <w:sz w:val="20"/>
        </w:rPr>
        <w:t>Don’t you</w:t>
      </w:r>
      <w:r w:rsidR="00A17187" w:rsidRPr="00FA7343">
        <w:rPr>
          <w:rStyle w:val="01Text"/>
          <w:rFonts w:ascii="Verdana" w:eastAsia="Garamond" w:hAnsi="Verdana"/>
          <w:sz w:val="20"/>
        </w:rPr>
        <w:t xml:space="preserve"> </w:t>
      </w:r>
      <w:r w:rsidR="00A17187" w:rsidRPr="00FA7343">
        <w:rPr>
          <w:rStyle w:val="00Text"/>
          <w:rFonts w:ascii="Verdana" w:hAnsi="Verdana"/>
          <w:sz w:val="20"/>
        </w:rPr>
        <w:t>want</w:t>
      </w:r>
      <w:r w:rsidR="00A17187" w:rsidRPr="00FA7343">
        <w:rPr>
          <w:rStyle w:val="01Text"/>
          <w:rFonts w:ascii="Verdana" w:eastAsia="Garamond" w:hAnsi="Verdana"/>
          <w:sz w:val="20"/>
        </w:rPr>
        <w:t xml:space="preserve"> </w:t>
      </w:r>
      <w:r w:rsidR="00A17187" w:rsidRPr="00FA7343">
        <w:rPr>
          <w:rFonts w:ascii="Verdana" w:hAnsi="Verdana"/>
          <w:sz w:val="20"/>
        </w:rPr>
        <w:t>to be acquitted?</w:t>
      </w:r>
      <w:r w:rsidR="00FA7343">
        <w:rPr>
          <w:rFonts w:ascii="Verdana" w:hAnsi="Verdana"/>
          <w:sz w:val="20"/>
        </w:rPr>
        <w:t xml:space="preserve">” </w:t>
      </w:r>
      <w:r w:rsidR="00A17187" w:rsidRPr="00FA7343">
        <w:rPr>
          <w:rFonts w:ascii="Verdana" w:hAnsi="Verdana"/>
          <w:sz w:val="20"/>
        </w:rPr>
        <w:t>he asked.</w:t>
      </w:r>
    </w:p>
    <w:p w14:paraId="1DA4277E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It doesn’t matter,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the man said, smiling.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It’s a relief, really, to have it over. And I did far more than I could ever have hoped. I never thought I’d be here this long.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The smile faded slightly.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Though I can’t say everything worked out the way I expected it to.</w:t>
      </w:r>
      <w:r>
        <w:rPr>
          <w:rFonts w:ascii="Verdana" w:hAnsi="Verdana"/>
          <w:color w:val="000000"/>
          <w:sz w:val="20"/>
        </w:rPr>
        <w:t>”</w:t>
      </w:r>
    </w:p>
    <w:p w14:paraId="36160084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You didn’t expect to get caught?</w:t>
      </w:r>
      <w:r>
        <w:rPr>
          <w:rFonts w:ascii="Verdana" w:hAnsi="Verdana"/>
          <w:color w:val="000000"/>
          <w:sz w:val="20"/>
        </w:rPr>
        <w:t>”</w:t>
      </w:r>
    </w:p>
    <w:p w14:paraId="033A5A09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No, no—I was pretty sure I’d be caught eventually. I mean the rest of it.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The smile was back—a gentle, kind smile, directed entirely at Stein.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You don’t understand what I’m talking about, of course,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he said.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There’s no way you could.</w:t>
      </w:r>
      <w:r>
        <w:rPr>
          <w:rFonts w:ascii="Verdana" w:hAnsi="Verdana"/>
          <w:color w:val="000000"/>
          <w:sz w:val="20"/>
        </w:rPr>
        <w:t>”</w:t>
      </w:r>
    </w:p>
    <w:p w14:paraId="1382B697" w14:textId="051EA205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Well, explain it to me, then.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Stein tapped a No. 2 Ticonderoga on the tabletop.</w:t>
      </w:r>
    </w:p>
    <w:p w14:paraId="4662ED2D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I honestly don’t know if I can.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The accused considered, then shook his head.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I don’t think I even want to try.</w:t>
      </w:r>
      <w:r>
        <w:rPr>
          <w:rFonts w:ascii="Verdana" w:hAnsi="Verdana"/>
          <w:color w:val="000000"/>
          <w:sz w:val="20"/>
        </w:rPr>
        <w:t>”</w:t>
      </w:r>
    </w:p>
    <w:p w14:paraId="0F3F94B8" w14:textId="709CB1EE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Well, how am I supposed to help you, if you won’t explain anything?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Stein demanded.</w:t>
      </w:r>
    </w:p>
    <w:p w14:paraId="792812F4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Oh, probably you’d best just plead me insane—I think I’d prefer an asylum to prison.</w:t>
      </w:r>
      <w:r>
        <w:rPr>
          <w:rFonts w:ascii="Verdana" w:hAnsi="Verdana"/>
          <w:color w:val="000000"/>
          <w:sz w:val="20"/>
        </w:rPr>
        <w:t>”</w:t>
      </w:r>
    </w:p>
    <w:p w14:paraId="77944D26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Don’t forget Old Sparky, Mr. Jones—if we don’t show insanity or mitigating circumstances, you’ll get the chair.</w:t>
      </w:r>
      <w:r>
        <w:rPr>
          <w:rFonts w:ascii="Verdana" w:hAnsi="Verdana"/>
          <w:color w:val="000000"/>
          <w:sz w:val="20"/>
        </w:rPr>
        <w:t>”</w:t>
      </w:r>
    </w:p>
    <w:p w14:paraId="0998E88B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You think so?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The smile was uncertain now.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That would be a bad way to go.</w:t>
      </w:r>
      <w:r>
        <w:rPr>
          <w:rFonts w:ascii="Verdana" w:hAnsi="Verdana"/>
          <w:color w:val="000000"/>
          <w:sz w:val="20"/>
        </w:rPr>
        <w:t>”</w:t>
      </w:r>
    </w:p>
    <w:p w14:paraId="7786552F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Well, it’s the way you’ll go, if you don’t help me.</w:t>
      </w:r>
      <w:r>
        <w:rPr>
          <w:rFonts w:ascii="Verdana" w:hAnsi="Verdana"/>
          <w:color w:val="000000"/>
          <w:sz w:val="20"/>
        </w:rPr>
        <w:t>”</w:t>
      </w:r>
    </w:p>
    <w:p w14:paraId="5819358C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I’m an old man,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Jones protested.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Would they really give me the chair?</w:t>
      </w:r>
      <w:r>
        <w:rPr>
          <w:rFonts w:ascii="Verdana" w:hAnsi="Verdana"/>
          <w:color w:val="000000"/>
          <w:sz w:val="20"/>
        </w:rPr>
        <w:t>”</w:t>
      </w:r>
    </w:p>
    <w:p w14:paraId="4E9BC849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You bet they would, if you don’t give me something to work with, to keep you out of it. You killed a</w:t>
      </w:r>
      <w:r w:rsidR="00A17187"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="00A17187" w:rsidRPr="00FA7343">
        <w:rPr>
          <w:rStyle w:val="00Text"/>
          <w:rFonts w:ascii="Verdana" w:hAnsi="Verdana"/>
          <w:color w:val="000000"/>
          <w:sz w:val="20"/>
        </w:rPr>
        <w:t>kid</w:t>
      </w:r>
      <w:r w:rsidR="00A17187" w:rsidRPr="00FA7343">
        <w:rPr>
          <w:rFonts w:ascii="Verdana" w:hAnsi="Verdana"/>
          <w:color w:val="000000"/>
          <w:sz w:val="20"/>
        </w:rPr>
        <w:t>, Mr. Jones—judges and juries don’t like that.</w:t>
      </w:r>
      <w:r>
        <w:rPr>
          <w:rFonts w:ascii="Verdana" w:hAnsi="Verdana"/>
          <w:color w:val="000000"/>
          <w:sz w:val="20"/>
        </w:rPr>
        <w:t>”</w:t>
      </w:r>
    </w:p>
    <w:p w14:paraId="6E7C3C0A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I killed a monster, Mr. Stein. In fact, I’ve killed a</w:t>
      </w:r>
      <w:r w:rsidR="00A17187"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="00A17187" w:rsidRPr="00FA7343">
        <w:rPr>
          <w:rStyle w:val="00Text"/>
          <w:rFonts w:ascii="Verdana" w:hAnsi="Verdana"/>
          <w:color w:val="000000"/>
          <w:sz w:val="20"/>
        </w:rPr>
        <w:t>lot</w:t>
      </w:r>
      <w:r w:rsidR="00A17187"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="00A17187" w:rsidRPr="00FA7343">
        <w:rPr>
          <w:rFonts w:ascii="Verdana" w:hAnsi="Verdana"/>
          <w:color w:val="000000"/>
          <w:sz w:val="20"/>
        </w:rPr>
        <w:t>of monsters over the past seventy years.</w:t>
      </w:r>
      <w:r>
        <w:rPr>
          <w:rFonts w:ascii="Verdana" w:hAnsi="Verdana"/>
          <w:color w:val="000000"/>
          <w:sz w:val="20"/>
        </w:rPr>
        <w:t>”</w:t>
      </w:r>
    </w:p>
    <w:p w14:paraId="4F1445AA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I saw the photos, Mr. Jones—I didn’t see the body, but I saw the photos. He looked like a kid to me.</w:t>
      </w:r>
      <w:r>
        <w:rPr>
          <w:rFonts w:ascii="Verdana" w:hAnsi="Verdana"/>
          <w:color w:val="000000"/>
          <w:sz w:val="20"/>
        </w:rPr>
        <w:t>”</w:t>
      </w:r>
    </w:p>
    <w:p w14:paraId="33791985" w14:textId="77777777" w:rsid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Jones shook his head.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He was a monster. Most of them were. Some were just wrong-headed—maybe I deserve to die for those, but not for him.</w:t>
      </w:r>
      <w:r w:rsidR="00FA7343">
        <w:rPr>
          <w:rFonts w:ascii="Verdana" w:hAnsi="Verdana"/>
          <w:color w:val="000000"/>
          <w:sz w:val="20"/>
        </w:rPr>
        <w:t>”</w:t>
      </w:r>
    </w:p>
    <w:p w14:paraId="59F043F7" w14:textId="57C17382" w:rsid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Stein tried to hide his reaction. He</w:t>
      </w:r>
      <w:r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Pr="00FA7343">
        <w:rPr>
          <w:rStyle w:val="00Text"/>
          <w:rFonts w:ascii="Verdana" w:hAnsi="Verdana"/>
          <w:color w:val="000000"/>
          <w:sz w:val="20"/>
        </w:rPr>
        <w:t>had</w:t>
      </w:r>
      <w:r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Pr="00FA7343">
        <w:rPr>
          <w:rFonts w:ascii="Verdana" w:hAnsi="Verdana"/>
          <w:color w:val="000000"/>
          <w:sz w:val="20"/>
        </w:rPr>
        <w:t>seen the photos; young Ted had been a good-looking boy before Jones put a dose of buckshot through his face. If anyone involved in this case was a monster, Stein was very much afraid it was his client, not the victim.</w:t>
      </w:r>
    </w:p>
    <w:p w14:paraId="61A7BA00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I think we’d better plead insanity,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Stein said.</w:t>
      </w:r>
    </w:p>
    <w:p w14:paraId="49F912F0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If you like,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Jones agreed.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In a way, maybe I</w:t>
      </w:r>
      <w:r w:rsidR="00A17187"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="00A17187" w:rsidRPr="00FA7343">
        <w:rPr>
          <w:rStyle w:val="00Text"/>
          <w:rFonts w:ascii="Verdana" w:hAnsi="Verdana"/>
          <w:color w:val="000000"/>
          <w:sz w:val="20"/>
        </w:rPr>
        <w:t>am</w:t>
      </w:r>
      <w:r w:rsidR="00A17187"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="00A17187" w:rsidRPr="00FA7343">
        <w:rPr>
          <w:rFonts w:ascii="Verdana" w:hAnsi="Verdana"/>
          <w:color w:val="000000"/>
          <w:sz w:val="20"/>
        </w:rPr>
        <w:t>insane.</w:t>
      </w:r>
      <w:r>
        <w:rPr>
          <w:rFonts w:ascii="Verdana" w:hAnsi="Verdana"/>
          <w:color w:val="000000"/>
          <w:sz w:val="20"/>
        </w:rPr>
        <w:t>”</w:t>
      </w:r>
    </w:p>
    <w:p w14:paraId="21C27508" w14:textId="77777777" w:rsid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Stein snapped his pencil angrily.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You’re not very convincing,</w:t>
      </w:r>
      <w:r w:rsidR="00FA7343">
        <w:rPr>
          <w:rFonts w:ascii="Verdana" w:hAnsi="Verdana"/>
          <w:color w:val="000000"/>
          <w:sz w:val="20"/>
        </w:rPr>
        <w:t xml:space="preserve">” </w:t>
      </w:r>
      <w:r w:rsidRPr="00FA7343">
        <w:rPr>
          <w:rFonts w:ascii="Verdana" w:hAnsi="Verdana"/>
          <w:color w:val="000000"/>
          <w:sz w:val="20"/>
        </w:rPr>
        <w:t>he said.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Sitting there calmly agreeing isn’t going to look very crazy to a jury.</w:t>
      </w:r>
      <w:r w:rsidR="00FA7343">
        <w:rPr>
          <w:rFonts w:ascii="Verdana" w:hAnsi="Verdana"/>
          <w:color w:val="000000"/>
          <w:sz w:val="20"/>
        </w:rPr>
        <w:t>”</w:t>
      </w:r>
    </w:p>
    <w:p w14:paraId="618AF086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All right, then; what would you like me to say?</w:t>
      </w:r>
      <w:r>
        <w:rPr>
          <w:rFonts w:ascii="Verdana" w:hAnsi="Verdana"/>
          <w:color w:val="000000"/>
          <w:sz w:val="20"/>
        </w:rPr>
        <w:t>”</w:t>
      </w:r>
    </w:p>
    <w:p w14:paraId="14C28E32" w14:textId="77777777" w:rsid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Stein threw the eraser end of the pencil across the room.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Why don’t we start with the</w:t>
      </w:r>
      <w:r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Pr="00FA7343">
        <w:rPr>
          <w:rStyle w:val="00Text"/>
          <w:rFonts w:ascii="Verdana" w:hAnsi="Verdana"/>
          <w:color w:val="000000"/>
          <w:sz w:val="20"/>
        </w:rPr>
        <w:t>truth</w:t>
      </w:r>
      <w:r w:rsidRPr="00FA7343">
        <w:rPr>
          <w:rFonts w:ascii="Verdana" w:hAnsi="Verdana"/>
          <w:color w:val="000000"/>
          <w:sz w:val="20"/>
        </w:rPr>
        <w:t>, then?</w:t>
      </w:r>
      <w:r w:rsidR="00FA7343">
        <w:rPr>
          <w:rFonts w:ascii="Verdana" w:hAnsi="Verdana"/>
          <w:color w:val="000000"/>
          <w:sz w:val="20"/>
        </w:rPr>
        <w:t>”</w:t>
      </w:r>
    </w:p>
    <w:p w14:paraId="1811ACEF" w14:textId="2A3A2C4F" w:rsidR="00A17187" w:rsidRP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Jones nodded.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All right,</w:t>
      </w:r>
      <w:r w:rsidR="00FA7343">
        <w:rPr>
          <w:rFonts w:ascii="Verdana" w:hAnsi="Verdana"/>
          <w:color w:val="000000"/>
          <w:sz w:val="20"/>
        </w:rPr>
        <w:t xml:space="preserve">” </w:t>
      </w:r>
      <w:r w:rsidRPr="00FA7343">
        <w:rPr>
          <w:rFonts w:ascii="Verdana" w:hAnsi="Verdana"/>
          <w:color w:val="000000"/>
          <w:sz w:val="20"/>
        </w:rPr>
        <w:t>he said.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All I have to do for a plea of insanity is tell the truth, I suppose. To begin at the beginning, I was born in 1998...</w:t>
      </w:r>
      <w:r w:rsidR="00FA7343">
        <w:rPr>
          <w:rFonts w:ascii="Verdana" w:hAnsi="Verdana"/>
          <w:color w:val="000000"/>
          <w:sz w:val="20"/>
        </w:rPr>
        <w:t xml:space="preserve">” </w:t>
      </w:r>
      <w:r w:rsidRPr="00FA7343">
        <w:rPr>
          <w:rFonts w:ascii="Verdana" w:hAnsi="Verdana"/>
          <w:color w:val="000000"/>
          <w:sz w:val="20"/>
        </w:rPr>
        <w:t>He paused, as if waiting for something.</w:t>
      </w:r>
    </w:p>
    <w:p w14:paraId="792408C4" w14:textId="4F7F7440" w:rsidR="00A17187" w:rsidRP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Stein blinked.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You look a little older than that,</w:t>
      </w:r>
      <w:r w:rsidR="00FA7343">
        <w:rPr>
          <w:rFonts w:ascii="Verdana" w:hAnsi="Verdana"/>
          <w:color w:val="000000"/>
          <w:sz w:val="20"/>
        </w:rPr>
        <w:t xml:space="preserve">” </w:t>
      </w:r>
      <w:r w:rsidRPr="00FA7343">
        <w:rPr>
          <w:rFonts w:ascii="Verdana" w:hAnsi="Verdana"/>
          <w:color w:val="000000"/>
          <w:sz w:val="20"/>
        </w:rPr>
        <w:t>he remarked.</w:t>
      </w:r>
    </w:p>
    <w:p w14:paraId="53A06182" w14:textId="77777777" w:rsid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Jones smiled again, that gentle, maddening smile.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No, no, Mr. Stein,</w:t>
      </w:r>
      <w:r w:rsidR="00FA7343">
        <w:rPr>
          <w:rFonts w:ascii="Verdana" w:hAnsi="Verdana"/>
          <w:color w:val="000000"/>
          <w:sz w:val="20"/>
        </w:rPr>
        <w:t xml:space="preserve">” </w:t>
      </w:r>
      <w:r w:rsidRPr="00FA7343">
        <w:rPr>
          <w:rFonts w:ascii="Verdana" w:hAnsi="Verdana"/>
          <w:color w:val="000000"/>
          <w:sz w:val="20"/>
        </w:rPr>
        <w:t>he said.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Style w:val="00Text"/>
          <w:rFonts w:ascii="Verdana" w:hAnsi="Verdana"/>
          <w:color w:val="000000"/>
          <w:sz w:val="20"/>
        </w:rPr>
        <w:t>Nineteen</w:t>
      </w:r>
      <w:r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Pr="00FA7343">
        <w:rPr>
          <w:rFonts w:ascii="Verdana" w:hAnsi="Verdana"/>
          <w:color w:val="000000"/>
          <w:sz w:val="20"/>
        </w:rPr>
        <w:t>ninety-eight.</w:t>
      </w:r>
      <w:r w:rsidR="00FA7343">
        <w:rPr>
          <w:rFonts w:ascii="Verdana" w:hAnsi="Verdana"/>
          <w:color w:val="000000"/>
          <w:sz w:val="20"/>
        </w:rPr>
        <w:t>”</w:t>
      </w:r>
    </w:p>
    <w:p w14:paraId="3079F8EB" w14:textId="77777777" w:rsid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Stein threw the other half of the pencil.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What, you were born in the future? You’re living backwards, like T.H. White’s Merlin?</w:t>
      </w:r>
      <w:r w:rsidR="00FA7343">
        <w:rPr>
          <w:rFonts w:ascii="Verdana" w:hAnsi="Verdana"/>
          <w:color w:val="000000"/>
          <w:sz w:val="20"/>
        </w:rPr>
        <w:t>”</w:t>
      </w:r>
    </w:p>
    <w:p w14:paraId="42E4032B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Wrong author,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Jones replied.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Try H.G. Wells.</w:t>
      </w:r>
      <w:r>
        <w:rPr>
          <w:rFonts w:ascii="Verdana" w:hAnsi="Verdana"/>
          <w:color w:val="000000"/>
          <w:sz w:val="20"/>
        </w:rPr>
        <w:t>”</w:t>
      </w:r>
    </w:p>
    <w:p w14:paraId="65102B17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You’re a Martian?</w:t>
      </w:r>
      <w:r>
        <w:rPr>
          <w:rFonts w:ascii="Verdana" w:hAnsi="Verdana"/>
          <w:color w:val="000000"/>
          <w:sz w:val="20"/>
        </w:rPr>
        <w:t>”</w:t>
      </w:r>
    </w:p>
    <w:p w14:paraId="3DF73DF4" w14:textId="77777777" w:rsid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Jones shook his head.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A time traveler.</w:t>
      </w:r>
      <w:r w:rsidR="00FA7343">
        <w:rPr>
          <w:rFonts w:ascii="Verdana" w:hAnsi="Verdana"/>
          <w:color w:val="000000"/>
          <w:sz w:val="20"/>
        </w:rPr>
        <w:t>”</w:t>
      </w:r>
    </w:p>
    <w:p w14:paraId="0724581B" w14:textId="38520785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Oh, I see, you’re from the future?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Stein made no attempt to hide his sarcasm.</w:t>
      </w:r>
    </w:p>
    <w:p w14:paraId="006A503A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That’s right.</w:t>
      </w:r>
      <w:r>
        <w:rPr>
          <w:rFonts w:ascii="Verdana" w:hAnsi="Verdana"/>
          <w:color w:val="000000"/>
          <w:sz w:val="20"/>
        </w:rPr>
        <w:t>”</w:t>
      </w:r>
    </w:p>
    <w:p w14:paraId="1EE634EF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All right, get on with it, then,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Stein said.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Let’s hear the story.</w:t>
      </w:r>
      <w:r>
        <w:rPr>
          <w:rFonts w:ascii="Verdana" w:hAnsi="Verdana"/>
          <w:color w:val="000000"/>
          <w:sz w:val="20"/>
        </w:rPr>
        <w:t>”</w:t>
      </w:r>
    </w:p>
    <w:p w14:paraId="321B7797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 xml:space="preserve">It’s simple enough. In 2020 I was a first-year grad student at Berkeley, and someone in the physics department thought he’d invented a time machine. I don’t know anything about how it worked— he didn’t want me to, because he was worried about how I might affect the past if I knew how to build a time machine once I got back there. He was </w:t>
      </w:r>
      <w:r w:rsidR="00A17187" w:rsidRPr="00FA7343">
        <w:rPr>
          <w:rFonts w:ascii="Verdana" w:hAnsi="Verdana"/>
          <w:color w:val="000000"/>
          <w:sz w:val="20"/>
        </w:rPr>
        <w:lastRenderedPageBreak/>
        <w:t>afraid I’d tell someone, and change the history of science.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Jones’ mouth twisted wryly.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What a fool.</w:t>
      </w:r>
      <w:r>
        <w:rPr>
          <w:rFonts w:ascii="Verdana" w:hAnsi="Verdana"/>
          <w:color w:val="000000"/>
          <w:sz w:val="20"/>
        </w:rPr>
        <w:t>”</w:t>
      </w:r>
    </w:p>
    <w:p w14:paraId="2137EA6C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So you were one of his students?</w:t>
      </w:r>
      <w:r>
        <w:rPr>
          <w:rFonts w:ascii="Verdana" w:hAnsi="Verdana"/>
          <w:color w:val="000000"/>
          <w:sz w:val="20"/>
        </w:rPr>
        <w:t>”</w:t>
      </w:r>
    </w:p>
    <w:p w14:paraId="358995DC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Me? Oh, hell, no—I was a grad student in</w:t>
      </w:r>
      <w:r w:rsidR="00A17187"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="00A17187" w:rsidRPr="00FA7343">
        <w:rPr>
          <w:rStyle w:val="00Text"/>
          <w:rFonts w:ascii="Verdana" w:hAnsi="Verdana"/>
          <w:color w:val="000000"/>
          <w:sz w:val="20"/>
        </w:rPr>
        <w:t>history</w:t>
      </w:r>
      <w:r w:rsidR="00A17187" w:rsidRPr="00FA7343">
        <w:rPr>
          <w:rFonts w:ascii="Verdana" w:hAnsi="Verdana"/>
          <w:color w:val="000000"/>
          <w:sz w:val="20"/>
        </w:rPr>
        <w:t>, not physics! And this physics guy advertised for a volunteer, ‘some knowledge of history useful,’ and I was bored and could use the hundred bucks he was offering, so I checked it out, and next thing I knew I was in 1892.</w:t>
      </w:r>
      <w:r>
        <w:rPr>
          <w:rFonts w:ascii="Verdana" w:hAnsi="Verdana"/>
          <w:color w:val="000000"/>
          <w:sz w:val="20"/>
        </w:rPr>
        <w:t>”</w:t>
      </w:r>
    </w:p>
    <w:p w14:paraId="48E6EC89" w14:textId="792903F4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Seventy years ago,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Stein said.</w:t>
      </w:r>
    </w:p>
    <w:p w14:paraId="0FFB6795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That’s right. Seventy years ago. I don’t think he had the machine calibrated very well yet; I can’t imagine why he’d pick 1892. But there I was—still in Berkeley, I didn’t move at all except in time. So I looked around, and then I went down across the bay to San Francisco—I couldn’t resist seeing San Francisco before the Quake of 1906! I was a historian, or I wanted to be, anyway, and the early twentieth century was my specialty—I couldn’t pass up a chance like that, and I don’t care</w:t>
      </w:r>
      <w:r w:rsidR="00A17187"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="00A17187" w:rsidRPr="00FA7343">
        <w:rPr>
          <w:rStyle w:val="00Text"/>
          <w:rFonts w:ascii="Verdana" w:hAnsi="Verdana"/>
          <w:color w:val="000000"/>
          <w:sz w:val="20"/>
        </w:rPr>
        <w:t>how</w:t>
      </w:r>
      <w:r w:rsidR="00A17187"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="00A17187" w:rsidRPr="00FA7343">
        <w:rPr>
          <w:rFonts w:ascii="Verdana" w:hAnsi="Verdana"/>
          <w:color w:val="000000"/>
          <w:sz w:val="20"/>
        </w:rPr>
        <w:t>worried the professor was about my interfering with the past. I had a gadget with me that was supposed to send me home again, and it would go off automatically after forty-eight hours, or I could hit a panic button any time before that, so I figured I was safe enough, even if I did look really weird there, dressed the way I was, talking the way I did. I had a bunch of old money we’d bought from a collectors’ shop, so I could buy food and souvenirs, and I picked up a lovely old Colt revolver—well, it’s old now, it was brand-new then.</w:t>
      </w:r>
      <w:r>
        <w:rPr>
          <w:rFonts w:ascii="Verdana" w:hAnsi="Verdana"/>
          <w:color w:val="000000"/>
          <w:sz w:val="20"/>
        </w:rPr>
        <w:t>”</w:t>
      </w:r>
    </w:p>
    <w:p w14:paraId="2BC6656E" w14:textId="77777777" w:rsid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Stein shifted in his seat.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Do you expect me to take any of this seriously, Mr. Jones?</w:t>
      </w:r>
      <w:r w:rsidR="00FA7343">
        <w:rPr>
          <w:rFonts w:ascii="Verdana" w:hAnsi="Verdana"/>
          <w:color w:val="000000"/>
          <w:sz w:val="20"/>
        </w:rPr>
        <w:t>”</w:t>
      </w:r>
    </w:p>
    <w:p w14:paraId="7D66AA94" w14:textId="77777777" w:rsid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Jones shrugged.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I don’t much care.</w:t>
      </w:r>
      <w:r w:rsidR="00FA7343">
        <w:rPr>
          <w:rFonts w:ascii="Verdana" w:hAnsi="Verdana"/>
          <w:color w:val="000000"/>
          <w:sz w:val="20"/>
        </w:rPr>
        <w:t>”</w:t>
      </w:r>
    </w:p>
    <w:p w14:paraId="36F6A9B3" w14:textId="752DE993" w:rsid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Stein stared at him for a moment.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Go on, then,</w:t>
      </w:r>
      <w:r w:rsidR="00FA7343">
        <w:rPr>
          <w:rFonts w:ascii="Verdana" w:hAnsi="Verdana"/>
          <w:color w:val="000000"/>
          <w:sz w:val="20"/>
        </w:rPr>
        <w:t xml:space="preserve">” </w:t>
      </w:r>
      <w:r w:rsidRPr="00FA7343">
        <w:rPr>
          <w:rFonts w:ascii="Verdana" w:hAnsi="Verdana"/>
          <w:color w:val="000000"/>
          <w:sz w:val="20"/>
        </w:rPr>
        <w:t>he said.</w:t>
      </w:r>
    </w:p>
    <w:p w14:paraId="4618569A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Well, as I said, there I was in San Francisco, in 1892, and it was just so amazing that I was wandering the streets in a daze. I had the gun I’d bought, so no one was bothering me, and then it happened—I saw William Randolph Hearst coming out of the Examiner building, I knew him from the old pictures, and I heard his name, so there wasn’t any doubt, and I couldn’t resist. It was such an incredible stroke of luck. I mean, it didn’t all seem entirely real to me, any of it, if you see what I mean—I couldn’t</w:t>
      </w:r>
      <w:r w:rsidR="00A17187"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="00A17187" w:rsidRPr="00FA7343">
        <w:rPr>
          <w:rStyle w:val="00Text"/>
          <w:rFonts w:ascii="Verdana" w:hAnsi="Verdana"/>
          <w:color w:val="000000"/>
          <w:sz w:val="20"/>
        </w:rPr>
        <w:t>really</w:t>
      </w:r>
      <w:r w:rsidR="00A17187"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="00A17187" w:rsidRPr="00FA7343">
        <w:rPr>
          <w:rFonts w:ascii="Verdana" w:hAnsi="Verdana"/>
          <w:color w:val="000000"/>
          <w:sz w:val="20"/>
        </w:rPr>
        <w:t>be in 1892, could I? I wasn’t thinking about him as if he were a real person, or as if I could be in any danger. Instead I was thinking about the Spanish-American War, and all those scandals, all the lives he ruined, and I couldn’t help it. It was such an opportunity, it was like a miracle. I pulled out the gun I’d just bought, and I shot him dead.</w:t>
      </w:r>
      <w:r>
        <w:rPr>
          <w:rFonts w:ascii="Verdana" w:hAnsi="Verdana"/>
          <w:color w:val="000000"/>
          <w:sz w:val="20"/>
        </w:rPr>
        <w:t>”</w:t>
      </w:r>
    </w:p>
    <w:p w14:paraId="68EFEBCF" w14:textId="66AAEB78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Shot who?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Stein asked, shocked.</w:t>
      </w:r>
    </w:p>
    <w:p w14:paraId="74C9492A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Hearst,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Jones answered.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William Randolph Hearst.</w:t>
      </w:r>
      <w:r>
        <w:rPr>
          <w:rFonts w:ascii="Verdana" w:hAnsi="Verdana"/>
          <w:color w:val="000000"/>
          <w:sz w:val="20"/>
        </w:rPr>
        <w:t>”</w:t>
      </w:r>
    </w:p>
    <w:p w14:paraId="79506116" w14:textId="2EBF1D06" w:rsidR="00A17187" w:rsidRP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Who’s he?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Stein knew it was a stupid question, before the words were even out of his mouth, but he had been caught off-guard. He had known he was dealing with a murderer, with a crazy old man who had shot a kid without warning, for no reason, but he hadn’t expected a confession of another murder, seventy years before.</w:t>
      </w:r>
    </w:p>
    <w:p w14:paraId="11CD1148" w14:textId="77777777" w:rsid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Jones smiled a smile that the horrified Stein couldn’t interpret as anything but pure joy.</w:t>
      </w:r>
    </w:p>
    <w:p w14:paraId="130F6696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Nobody,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Jones said.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Not any more. He was a millionaire’s son who ran a newspaper. But now he’s nobody.</w:t>
      </w:r>
      <w:r>
        <w:rPr>
          <w:rFonts w:ascii="Verdana" w:hAnsi="Verdana"/>
          <w:color w:val="000000"/>
          <w:sz w:val="20"/>
        </w:rPr>
        <w:t>”</w:t>
      </w:r>
    </w:p>
    <w:p w14:paraId="1D6B9D85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Because you shot him.</w:t>
      </w:r>
      <w:r>
        <w:rPr>
          <w:rFonts w:ascii="Verdana" w:hAnsi="Verdana"/>
          <w:color w:val="000000"/>
          <w:sz w:val="20"/>
        </w:rPr>
        <w:t>”</w:t>
      </w:r>
    </w:p>
    <w:p w14:paraId="0091BA0C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That’s right,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Jones said.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Right there on the street. And when I saw the blood and saw him fall, all of a sudden everything seemed real again, and I turned and ran, and I got away—I’m not sure how. And I pushed the panic button, but nothing happened. I figured it was because I was in the wrong place, so I went back out to Berkeley, to the exact same place that the physics building would be in 2020, and I pushed the button again, and</w:t>
      </w:r>
      <w:r w:rsidR="00A17187"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="00A17187" w:rsidRPr="00FA7343">
        <w:rPr>
          <w:rStyle w:val="00Text"/>
          <w:rFonts w:ascii="Verdana" w:hAnsi="Verdana"/>
          <w:color w:val="000000"/>
          <w:sz w:val="20"/>
        </w:rPr>
        <w:t>still</w:t>
      </w:r>
      <w:r w:rsidR="00A17187"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="00A17187" w:rsidRPr="00FA7343">
        <w:rPr>
          <w:rFonts w:ascii="Verdana" w:hAnsi="Verdana"/>
          <w:color w:val="000000"/>
          <w:sz w:val="20"/>
        </w:rPr>
        <w:t>nothing happened. So I waited for the two days to be up, and nothing happened, so I threw the gadget away. And I realized what had happened—I’d changed the past, so the future I came from wasn’t there any more. I couldn’t go back to it, because it wasn’t there.</w:t>
      </w:r>
      <w:r>
        <w:rPr>
          <w:rFonts w:ascii="Verdana" w:hAnsi="Verdana"/>
          <w:color w:val="000000"/>
          <w:sz w:val="20"/>
        </w:rPr>
        <w:t>”</w:t>
      </w:r>
    </w:p>
    <w:p w14:paraId="64B4B42A" w14:textId="77777777" w:rsid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Stein asked,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Then how could you have come from it?</w:t>
      </w:r>
      <w:r w:rsidR="00FA7343">
        <w:rPr>
          <w:rFonts w:ascii="Verdana" w:hAnsi="Verdana"/>
          <w:color w:val="000000"/>
          <w:sz w:val="20"/>
        </w:rPr>
        <w:t>”</w:t>
      </w:r>
    </w:p>
    <w:p w14:paraId="208467EE" w14:textId="719B0FA9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Because it would have been there if I hadn’t,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Jones said.</w:t>
      </w:r>
    </w:p>
    <w:p w14:paraId="119E3ADB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But...no, never mind. So you’re telling me you shot this Hearst character back in 1892?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Stein tried to collect his scattered thoughts.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What does this have to do with the kid?</w:t>
      </w:r>
      <w:r>
        <w:rPr>
          <w:rFonts w:ascii="Verdana" w:hAnsi="Verdana"/>
          <w:color w:val="000000"/>
          <w:sz w:val="20"/>
        </w:rPr>
        <w:t>”</w:t>
      </w:r>
    </w:p>
    <w:p w14:paraId="2C179B44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Nothing,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Jones admitted,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except that it explains why I’m here.</w:t>
      </w:r>
      <w:r>
        <w:rPr>
          <w:rFonts w:ascii="Verdana" w:hAnsi="Verdana"/>
          <w:color w:val="000000"/>
          <w:sz w:val="20"/>
        </w:rPr>
        <w:t>”</w:t>
      </w:r>
    </w:p>
    <w:p w14:paraId="0C4D99B1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“</w:t>
      </w:r>
      <w:r w:rsidR="00A17187" w:rsidRPr="00FA7343">
        <w:rPr>
          <w:rFonts w:ascii="Verdana" w:hAnsi="Verdana"/>
          <w:color w:val="000000"/>
          <w:sz w:val="20"/>
        </w:rPr>
        <w:t>Because if you hadn’t shot him, you’d be back in the twenty-first century?</w:t>
      </w:r>
      <w:r>
        <w:rPr>
          <w:rFonts w:ascii="Verdana" w:hAnsi="Verdana"/>
          <w:color w:val="000000"/>
          <w:sz w:val="20"/>
        </w:rPr>
        <w:t>”</w:t>
      </w:r>
    </w:p>
    <w:p w14:paraId="66B6A376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Right.</w:t>
      </w:r>
      <w:r>
        <w:rPr>
          <w:rFonts w:ascii="Verdana" w:hAnsi="Verdana"/>
          <w:color w:val="000000"/>
          <w:sz w:val="20"/>
        </w:rPr>
        <w:t>”</w:t>
      </w:r>
    </w:p>
    <w:p w14:paraId="40771315" w14:textId="180DDBD1" w:rsidR="00A17187" w:rsidRP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I don’t think the jury will buy that,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Stein said.</w:t>
      </w:r>
    </w:p>
    <w:p w14:paraId="17E140C5" w14:textId="77777777" w:rsid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Jones shrugged.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No. They’ll think I’m nuts.</w:t>
      </w:r>
      <w:r w:rsidR="00FA7343">
        <w:rPr>
          <w:rFonts w:ascii="Verdana" w:hAnsi="Verdana"/>
          <w:color w:val="000000"/>
          <w:sz w:val="20"/>
        </w:rPr>
        <w:t>”</w:t>
      </w:r>
    </w:p>
    <w:p w14:paraId="0DC200F6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Is that it? You’re confessing to murdering this Hearst person so they’ll think you’re crazy? Do you think that’s going to work?</w:t>
      </w:r>
      <w:r>
        <w:rPr>
          <w:rFonts w:ascii="Verdana" w:hAnsi="Verdana"/>
          <w:color w:val="000000"/>
          <w:sz w:val="20"/>
        </w:rPr>
        <w:t>”</w:t>
      </w:r>
    </w:p>
    <w:p w14:paraId="5D091559" w14:textId="77777777" w:rsid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Jones shrugged again.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Would it help if there were other killings?</w:t>
      </w:r>
      <w:r w:rsidR="00FA7343">
        <w:rPr>
          <w:rFonts w:ascii="Verdana" w:hAnsi="Verdana"/>
          <w:color w:val="000000"/>
          <w:sz w:val="20"/>
        </w:rPr>
        <w:t xml:space="preserve">” </w:t>
      </w:r>
      <w:r w:rsidRPr="00FA7343">
        <w:rPr>
          <w:rFonts w:ascii="Verdana" w:hAnsi="Verdana"/>
          <w:color w:val="000000"/>
          <w:sz w:val="20"/>
        </w:rPr>
        <w:t>he asked.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I don’t like to call them murders.</w:t>
      </w:r>
      <w:r w:rsidR="00FA7343">
        <w:rPr>
          <w:rFonts w:ascii="Verdana" w:hAnsi="Verdana"/>
          <w:color w:val="000000"/>
          <w:sz w:val="20"/>
        </w:rPr>
        <w:t>”</w:t>
      </w:r>
    </w:p>
    <w:p w14:paraId="583D0E95" w14:textId="66AB848D" w:rsid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Stein stared at him for a long moment.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Style w:val="00Text"/>
          <w:rFonts w:ascii="Verdana" w:hAnsi="Verdana"/>
          <w:color w:val="000000"/>
          <w:sz w:val="20"/>
        </w:rPr>
        <w:t>Were</w:t>
      </w:r>
      <w:r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Pr="00FA7343">
        <w:rPr>
          <w:rFonts w:ascii="Verdana" w:hAnsi="Verdana"/>
          <w:color w:val="000000"/>
          <w:sz w:val="20"/>
        </w:rPr>
        <w:t>there others?</w:t>
      </w:r>
      <w:r w:rsidR="00FA7343">
        <w:rPr>
          <w:rFonts w:ascii="Verdana" w:hAnsi="Verdana"/>
          <w:color w:val="000000"/>
          <w:sz w:val="20"/>
        </w:rPr>
        <w:t xml:space="preserve">” </w:t>
      </w:r>
      <w:r w:rsidRPr="00FA7343">
        <w:rPr>
          <w:rFonts w:ascii="Verdana" w:hAnsi="Verdana"/>
          <w:color w:val="000000"/>
          <w:sz w:val="20"/>
        </w:rPr>
        <w:t>he asked, uneasily.</w:t>
      </w:r>
    </w:p>
    <w:p w14:paraId="7EF2BB7C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Oh, yes,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Jones said, smiling.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Lots of them. Adolf Hitler—I’m proudest of that one, of course. I got Goering and Goebbels, too, just to be sure. Vladimir Ilyich Lenin. Josef Dzhugashvili— he wasn’t even calling himself Stalin yet, but I found him. Rasputin—he was hard to kill, just like the stories said. Gavrilo Princip, though all that did was put it off a few years. Mao Tse-tung, of course. Albert Fish—that’s a smaller scale, but I thought it was worth doing. I wish I’d got him sooner, but he was hard to find. I got H.H. Holmes as quickly as I could, but of course, he’d got a good start long before I got there—he was the second one, I went after him almost as soon as I realized what I’d done. The last one I went after was Idi Amin, but I couldn’t find him at all—but maybe that’s all right, the way things have turned out.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He shrugged again.</w:t>
      </w:r>
    </w:p>
    <w:p w14:paraId="0951B405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You know all their names,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Stein said.</w:t>
      </w:r>
    </w:p>
    <w:p w14:paraId="45D46E91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Well, of course,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Jones said, startled.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None of these were random, you know. I went to a lot of trouble to hunt down the right men.</w:t>
      </w:r>
      <w:r>
        <w:rPr>
          <w:rFonts w:ascii="Verdana" w:hAnsi="Verdana"/>
          <w:color w:val="000000"/>
          <w:sz w:val="20"/>
        </w:rPr>
        <w:t>”</w:t>
      </w:r>
    </w:p>
    <w:p w14:paraId="51DCD051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They were all men?</w:t>
      </w:r>
      <w:r>
        <w:rPr>
          <w:rFonts w:ascii="Verdana" w:hAnsi="Verdana"/>
          <w:color w:val="000000"/>
          <w:sz w:val="20"/>
        </w:rPr>
        <w:t>”</w:t>
      </w:r>
    </w:p>
    <w:p w14:paraId="25AAFB34" w14:textId="77777777" w:rsid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Jones shrugged.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That’s the way history is, I guess; yes, they were all men or boys. I suppose I could have gone after Jiang Qing, but without Mao, why bother?</w:t>
      </w:r>
      <w:r w:rsidR="00FA7343">
        <w:rPr>
          <w:rFonts w:ascii="Verdana" w:hAnsi="Verdana"/>
          <w:color w:val="000000"/>
          <w:sz w:val="20"/>
        </w:rPr>
        <w:t>”</w:t>
      </w:r>
    </w:p>
    <w:p w14:paraId="10729974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You killed them all?</w:t>
      </w:r>
      <w:r>
        <w:rPr>
          <w:rFonts w:ascii="Verdana" w:hAnsi="Verdana"/>
          <w:color w:val="000000"/>
          <w:sz w:val="20"/>
        </w:rPr>
        <w:t>”</w:t>
      </w:r>
    </w:p>
    <w:p w14:paraId="1758E9FF" w14:textId="77777777" w:rsid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Jones nodded proudly.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Every one.</w:t>
      </w:r>
      <w:r w:rsidR="00FA7343">
        <w:rPr>
          <w:rFonts w:ascii="Verdana" w:hAnsi="Verdana"/>
          <w:color w:val="000000"/>
          <w:sz w:val="20"/>
        </w:rPr>
        <w:t>”</w:t>
      </w:r>
    </w:p>
    <w:p w14:paraId="24344A80" w14:textId="1775A573" w:rsid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Stein tried to think of a sane response to this ghastly boast.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A lot of foreign names there,</w:t>
      </w:r>
      <w:r w:rsidR="00FA7343">
        <w:rPr>
          <w:rFonts w:ascii="Verdana" w:hAnsi="Verdana"/>
          <w:color w:val="000000"/>
          <w:sz w:val="20"/>
        </w:rPr>
        <w:t xml:space="preserve">” </w:t>
      </w:r>
      <w:r w:rsidRPr="00FA7343">
        <w:rPr>
          <w:rFonts w:ascii="Verdana" w:hAnsi="Verdana"/>
          <w:color w:val="000000"/>
          <w:sz w:val="20"/>
        </w:rPr>
        <w:t>he remarked weakly.</w:t>
      </w:r>
    </w:p>
    <w:p w14:paraId="5D6D62B2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All over the world,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Jones agreed.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I’ve traveled a lot.</w:t>
      </w:r>
      <w:r>
        <w:rPr>
          <w:rFonts w:ascii="Verdana" w:hAnsi="Verdana"/>
          <w:color w:val="000000"/>
          <w:sz w:val="20"/>
        </w:rPr>
        <w:t>”</w:t>
      </w:r>
    </w:p>
    <w:p w14:paraId="106AE8BD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I don’t understand, Mr. Jones; why’d you kill them? Why these particular people?</w:t>
      </w:r>
      <w:r>
        <w:rPr>
          <w:rFonts w:ascii="Verdana" w:hAnsi="Verdana"/>
          <w:color w:val="000000"/>
          <w:sz w:val="20"/>
        </w:rPr>
        <w:t>”</w:t>
      </w:r>
    </w:p>
    <w:p w14:paraId="780452AB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Because I knew what they’d do if I didn’t, Mr. Stein—at least, at first I did.</w:t>
      </w:r>
      <w:r>
        <w:rPr>
          <w:rFonts w:ascii="Verdana" w:hAnsi="Verdana"/>
          <w:color w:val="000000"/>
          <w:sz w:val="20"/>
        </w:rPr>
        <w:t>”</w:t>
      </w:r>
    </w:p>
    <w:p w14:paraId="4EEF36F7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At first?</w:t>
      </w:r>
      <w:r>
        <w:rPr>
          <w:rFonts w:ascii="Verdana" w:hAnsi="Verdana"/>
          <w:color w:val="000000"/>
          <w:sz w:val="20"/>
        </w:rPr>
        <w:t>”</w:t>
      </w:r>
    </w:p>
    <w:p w14:paraId="4432E563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That’s right,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Jones said.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When the Spanish-American War didn’t happen on schedule, I was so pleased—I was living off a couple of patents I’d sold to Edison, you understand, they’d been a lot harder than I expected but I had plenty of money, and I’d been trying to discover penicillin but wasn’t getting anywhere, I didn’t know how to go about it. Anyway, when the war didn’t happen, I figured I’d do better with that than in medicine or science; I knew history, I didn’t know anything about bread mold or electronics. So I went to Europe after Princip and Lenin and Stalin and the rest, and everything went the way I expected it, but after 1914...after 1914, I didn’t know what was happening. Everything was different, my knowledge of history didn’t help me any more.</w:t>
      </w:r>
      <w:r>
        <w:rPr>
          <w:rFonts w:ascii="Verdana" w:hAnsi="Verdana"/>
          <w:color w:val="000000"/>
          <w:sz w:val="20"/>
        </w:rPr>
        <w:t>”</w:t>
      </w:r>
    </w:p>
    <w:p w14:paraId="0CE451DC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I still don’t understand. What’s special about 1914?</w:t>
      </w:r>
      <w:r>
        <w:rPr>
          <w:rFonts w:ascii="Verdana" w:hAnsi="Verdana"/>
          <w:color w:val="000000"/>
          <w:sz w:val="20"/>
        </w:rPr>
        <w:t>”</w:t>
      </w:r>
    </w:p>
    <w:p w14:paraId="6333AF8C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That’s when the Great War was supposed to start.</w:t>
      </w:r>
      <w:r>
        <w:rPr>
          <w:rFonts w:ascii="Verdana" w:hAnsi="Verdana"/>
          <w:color w:val="000000"/>
          <w:sz w:val="20"/>
        </w:rPr>
        <w:t>”</w:t>
      </w:r>
    </w:p>
    <w:p w14:paraId="1D1D9CBF" w14:textId="77777777" w:rsid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Stein sighed.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Mr. Jones, I was just a baby at the time, and you were a grown man, but even I know the Great War started in 1921.</w:t>
      </w:r>
      <w:r w:rsidR="00FA7343">
        <w:rPr>
          <w:rFonts w:ascii="Verdana" w:hAnsi="Verdana"/>
          <w:color w:val="000000"/>
          <w:sz w:val="20"/>
        </w:rPr>
        <w:t>”</w:t>
      </w:r>
    </w:p>
    <w:p w14:paraId="3B9989FD" w14:textId="77777777" w:rsid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Jones nodded.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That’s right,</w:t>
      </w:r>
      <w:r w:rsidR="00FA7343">
        <w:rPr>
          <w:rFonts w:ascii="Verdana" w:hAnsi="Verdana"/>
          <w:color w:val="000000"/>
          <w:sz w:val="20"/>
        </w:rPr>
        <w:t xml:space="preserve">” </w:t>
      </w:r>
      <w:r w:rsidRPr="00FA7343">
        <w:rPr>
          <w:rFonts w:ascii="Verdana" w:hAnsi="Verdana"/>
          <w:color w:val="000000"/>
          <w:sz w:val="20"/>
        </w:rPr>
        <w:t>he said.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I’d bought seven years. So I wasn’t sure, any more, whether the rest were still dangerous. But I knew what they</w:t>
      </w:r>
      <w:r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Pr="00FA7343">
        <w:rPr>
          <w:rStyle w:val="00Text"/>
          <w:rFonts w:ascii="Verdana" w:hAnsi="Verdana"/>
          <w:color w:val="000000"/>
          <w:sz w:val="20"/>
        </w:rPr>
        <w:t>could</w:t>
      </w:r>
      <w:r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Pr="00FA7343">
        <w:rPr>
          <w:rFonts w:ascii="Verdana" w:hAnsi="Verdana"/>
          <w:color w:val="000000"/>
          <w:sz w:val="20"/>
        </w:rPr>
        <w:t>do, if history allowed it, so I tracked down Hitler and the others. And the Second World War never happened.</w:t>
      </w:r>
      <w:r w:rsidR="00FA7343">
        <w:rPr>
          <w:rFonts w:ascii="Verdana" w:hAnsi="Verdana"/>
          <w:color w:val="000000"/>
          <w:sz w:val="20"/>
        </w:rPr>
        <w:t>”</w:t>
      </w:r>
    </w:p>
    <w:p w14:paraId="5F2A62DB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Style w:val="01Text"/>
          <w:rFonts w:ascii="Verdana" w:eastAsiaTheme="minorEastAsia" w:hAnsi="Verdana"/>
          <w:color w:val="000000"/>
          <w:sz w:val="20"/>
        </w:rPr>
        <w:t>“</w:t>
      </w:r>
      <w:r w:rsidR="00A17187" w:rsidRPr="00FA7343">
        <w:rPr>
          <w:rStyle w:val="00Text"/>
          <w:rFonts w:ascii="Verdana" w:hAnsi="Verdana"/>
          <w:color w:val="000000"/>
          <w:sz w:val="20"/>
        </w:rPr>
        <w:t>Second</w:t>
      </w:r>
      <w:r w:rsidR="00A17187"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="00A17187" w:rsidRPr="00FA7343">
        <w:rPr>
          <w:rFonts w:ascii="Verdana" w:hAnsi="Verdana"/>
          <w:color w:val="000000"/>
          <w:sz w:val="20"/>
        </w:rPr>
        <w:t>World War. You say these men you killed would have started it?</w:t>
      </w:r>
      <w:r>
        <w:rPr>
          <w:rFonts w:ascii="Verdana" w:hAnsi="Verdana"/>
          <w:color w:val="000000"/>
          <w:sz w:val="20"/>
        </w:rPr>
        <w:t>”</w:t>
      </w:r>
    </w:p>
    <w:p w14:paraId="65230FCA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Some of them, yes.</w:t>
      </w:r>
      <w:r>
        <w:rPr>
          <w:rFonts w:ascii="Verdana" w:hAnsi="Verdana"/>
          <w:color w:val="000000"/>
          <w:sz w:val="20"/>
        </w:rPr>
        <w:t>”</w:t>
      </w:r>
    </w:p>
    <w:p w14:paraId="607CB221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And that’s the justification for killing them?</w:t>
      </w:r>
      <w:r>
        <w:rPr>
          <w:rFonts w:ascii="Verdana" w:hAnsi="Verdana"/>
          <w:color w:val="000000"/>
          <w:sz w:val="20"/>
        </w:rPr>
        <w:t>”</w:t>
      </w:r>
    </w:p>
    <w:p w14:paraId="5A57713C" w14:textId="0D21B07F" w:rsid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Jones nodded.</w:t>
      </w:r>
    </w:p>
    <w:p w14:paraId="377B30A2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You really did this?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Stein asked, still trying to absorb it. The time travel part was nonsense, but the rest...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You really went all over the world killing people who would have started wars, people I never heard of?</w:t>
      </w:r>
      <w:r>
        <w:rPr>
          <w:rFonts w:ascii="Verdana" w:hAnsi="Verdana"/>
          <w:color w:val="000000"/>
          <w:sz w:val="20"/>
        </w:rPr>
        <w:t>”</w:t>
      </w:r>
    </w:p>
    <w:p w14:paraId="49F1C5FA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“</w:t>
      </w:r>
      <w:r w:rsidR="00A17187" w:rsidRPr="00FA7343">
        <w:rPr>
          <w:rFonts w:ascii="Verdana" w:hAnsi="Verdana"/>
          <w:color w:val="000000"/>
          <w:sz w:val="20"/>
        </w:rPr>
        <w:t>Well,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Jones explained,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you have to get them early, before they become famous, before they have bodyguards, or followers who will carry on for them.</w:t>
      </w:r>
      <w:r>
        <w:rPr>
          <w:rFonts w:ascii="Verdana" w:hAnsi="Verdana"/>
          <w:color w:val="000000"/>
          <w:sz w:val="20"/>
        </w:rPr>
        <w:t>”</w:t>
      </w:r>
    </w:p>
    <w:p w14:paraId="3576CA95" w14:textId="0C057F50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But then they haven’t done anything yet,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Stein objected.</w:t>
      </w:r>
    </w:p>
    <w:p w14:paraId="7C0DA803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I’m not in the business of punishment,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Jones said.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I’m in the business of prevention.</w:t>
      </w:r>
      <w:r>
        <w:rPr>
          <w:rFonts w:ascii="Verdana" w:hAnsi="Verdana"/>
          <w:color w:val="000000"/>
          <w:sz w:val="20"/>
        </w:rPr>
        <w:t>”</w:t>
      </w:r>
    </w:p>
    <w:p w14:paraId="416642A6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You didn’t prevent the Great War.</w:t>
      </w:r>
      <w:r>
        <w:rPr>
          <w:rFonts w:ascii="Verdana" w:hAnsi="Verdana"/>
          <w:color w:val="000000"/>
          <w:sz w:val="20"/>
        </w:rPr>
        <w:t>”</w:t>
      </w:r>
    </w:p>
    <w:p w14:paraId="279D5EA8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I tried,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Jones said.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But I’m just one man. And I don’t know what’s going to happen anymore, any more than you do. It’s all changed too much.</w:t>
      </w:r>
      <w:r>
        <w:rPr>
          <w:rFonts w:ascii="Verdana" w:hAnsi="Verdana"/>
          <w:color w:val="000000"/>
          <w:sz w:val="20"/>
        </w:rPr>
        <w:t>”</w:t>
      </w:r>
    </w:p>
    <w:p w14:paraId="07899C2E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But you killed this kid anyway. With a shotgun.</w:t>
      </w:r>
      <w:r>
        <w:rPr>
          <w:rFonts w:ascii="Verdana" w:hAnsi="Verdana"/>
          <w:color w:val="000000"/>
          <w:sz w:val="20"/>
        </w:rPr>
        <w:t>”</w:t>
      </w:r>
    </w:p>
    <w:p w14:paraId="4055DE7B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I’m an old man. My aim isn’t what it used to be.</w:t>
      </w:r>
      <w:r>
        <w:rPr>
          <w:rFonts w:ascii="Verdana" w:hAnsi="Verdana"/>
          <w:color w:val="000000"/>
          <w:sz w:val="20"/>
        </w:rPr>
        <w:t>”</w:t>
      </w:r>
    </w:p>
    <w:p w14:paraId="252334FB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And you didn’t get away this time.</w:t>
      </w:r>
      <w:r>
        <w:rPr>
          <w:rFonts w:ascii="Verdana" w:hAnsi="Verdana"/>
          <w:color w:val="000000"/>
          <w:sz w:val="20"/>
        </w:rPr>
        <w:t>”</w:t>
      </w:r>
    </w:p>
    <w:p w14:paraId="01AB07F8" w14:textId="3944F2CB" w:rsid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Jones shrugged.</w:t>
      </w:r>
    </w:p>
    <w:p w14:paraId="6B4E6FC6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So was Ted Bundy going to start a Second World War?</w:t>
      </w:r>
      <w:r>
        <w:rPr>
          <w:rFonts w:ascii="Verdana" w:hAnsi="Verdana"/>
          <w:color w:val="000000"/>
          <w:sz w:val="20"/>
        </w:rPr>
        <w:t>”</w:t>
      </w:r>
    </w:p>
    <w:p w14:paraId="453014BA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No,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Jones said.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He was just going to kill people.</w:t>
      </w:r>
      <w:r>
        <w:rPr>
          <w:rFonts w:ascii="Verdana" w:hAnsi="Verdana"/>
          <w:color w:val="000000"/>
          <w:sz w:val="20"/>
        </w:rPr>
        <w:t>”</w:t>
      </w:r>
    </w:p>
    <w:p w14:paraId="41B09904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Are you sure?</w:t>
      </w:r>
      <w:r>
        <w:rPr>
          <w:rFonts w:ascii="Verdana" w:hAnsi="Verdana"/>
          <w:color w:val="000000"/>
          <w:sz w:val="20"/>
        </w:rPr>
        <w:t>”</w:t>
      </w:r>
    </w:p>
    <w:p w14:paraId="0898E335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Oh, yes,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Jones said.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I’m sure.</w:t>
      </w:r>
      <w:r>
        <w:rPr>
          <w:rFonts w:ascii="Verdana" w:hAnsi="Verdana"/>
          <w:color w:val="000000"/>
          <w:sz w:val="20"/>
        </w:rPr>
        <w:t>”</w:t>
      </w:r>
    </w:p>
    <w:p w14:paraId="7FBE39CC" w14:textId="77777777" w:rsid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Stein stood up.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I’ll plead insanity,</w:t>
      </w:r>
      <w:r w:rsidR="00FA7343">
        <w:rPr>
          <w:rFonts w:ascii="Verdana" w:hAnsi="Verdana"/>
          <w:color w:val="000000"/>
          <w:sz w:val="20"/>
        </w:rPr>
        <w:t xml:space="preserve">” </w:t>
      </w:r>
      <w:r w:rsidRPr="00FA7343">
        <w:rPr>
          <w:rFonts w:ascii="Verdana" w:hAnsi="Verdana"/>
          <w:color w:val="000000"/>
          <w:sz w:val="20"/>
        </w:rPr>
        <w:t>he said.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If you give the jury this story and we play up your age, they may decide you’re harmless. But you’ll be spending the rest of your life locked up, Mr. Jones; that’s the best we can hope for.</w:t>
      </w:r>
      <w:r w:rsidR="00FA7343">
        <w:rPr>
          <w:rFonts w:ascii="Verdana" w:hAnsi="Verdana"/>
          <w:color w:val="000000"/>
          <w:sz w:val="20"/>
        </w:rPr>
        <w:t>”</w:t>
      </w:r>
    </w:p>
    <w:p w14:paraId="3713C246" w14:textId="77777777" w:rsidR="00FA7343" w:rsidRDefault="00FA7343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“</w:t>
      </w:r>
      <w:r w:rsidR="00A17187" w:rsidRPr="00FA7343">
        <w:rPr>
          <w:rFonts w:ascii="Verdana" w:hAnsi="Verdana"/>
          <w:color w:val="000000"/>
          <w:sz w:val="20"/>
        </w:rPr>
        <w:t>Mr. Stein,</w:t>
      </w:r>
      <w:r>
        <w:rPr>
          <w:rFonts w:ascii="Verdana" w:hAnsi="Verdana"/>
          <w:color w:val="000000"/>
          <w:sz w:val="20"/>
        </w:rPr>
        <w:t xml:space="preserve">” </w:t>
      </w:r>
      <w:r w:rsidR="00A17187" w:rsidRPr="00FA7343">
        <w:rPr>
          <w:rFonts w:ascii="Verdana" w:hAnsi="Verdana"/>
          <w:color w:val="000000"/>
          <w:sz w:val="20"/>
        </w:rPr>
        <w:t>Jones said,</w:t>
      </w:r>
      <w:r>
        <w:rPr>
          <w:rFonts w:ascii="Verdana" w:hAnsi="Verdana"/>
          <w:color w:val="000000"/>
          <w:sz w:val="20"/>
        </w:rPr>
        <w:t xml:space="preserve"> “</w:t>
      </w:r>
      <w:r w:rsidR="00A17187" w:rsidRPr="00FA7343">
        <w:rPr>
          <w:rFonts w:ascii="Verdana" w:hAnsi="Verdana"/>
          <w:color w:val="000000"/>
          <w:sz w:val="20"/>
        </w:rPr>
        <w:t>it was worth it. Even if I get the chair, it was worth it.</w:t>
      </w:r>
      <w:r>
        <w:rPr>
          <w:rFonts w:ascii="Verdana" w:hAnsi="Verdana"/>
          <w:color w:val="000000"/>
          <w:sz w:val="20"/>
        </w:rPr>
        <w:t>”</w:t>
      </w:r>
    </w:p>
    <w:p w14:paraId="7A088EF4" w14:textId="77777777" w:rsid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Stein frowned.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If this is all true, if you killed these people, you’ll go down as one of the greatest murderers of the twentieth century, Mr. Jones; how can</w:t>
      </w:r>
      <w:r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Pr="00FA7343">
        <w:rPr>
          <w:rStyle w:val="00Text"/>
          <w:rFonts w:ascii="Verdana" w:hAnsi="Verdana"/>
          <w:color w:val="000000"/>
          <w:sz w:val="20"/>
        </w:rPr>
        <w:t>anything</w:t>
      </w:r>
      <w:r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Pr="00FA7343">
        <w:rPr>
          <w:rFonts w:ascii="Verdana" w:hAnsi="Verdana"/>
          <w:color w:val="000000"/>
          <w:sz w:val="20"/>
        </w:rPr>
        <w:t>be worth it?</w:t>
      </w:r>
      <w:r w:rsidR="00FA7343">
        <w:rPr>
          <w:rFonts w:ascii="Verdana" w:hAnsi="Verdana"/>
          <w:color w:val="000000"/>
          <w:sz w:val="20"/>
        </w:rPr>
        <w:t>”</w:t>
      </w:r>
    </w:p>
    <w:p w14:paraId="7C74A3C6" w14:textId="0C10C2A9" w:rsidR="00A17187" w:rsidRP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Jones burst out laughing and almost fell; the guard at the door turned, ready to intervene, but Stein waved him away.</w:t>
      </w:r>
    </w:p>
    <w:p w14:paraId="6ABD228E" w14:textId="77777777" w:rsid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A moment later Jones was in his chair again.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Mr. Stein,</w:t>
      </w:r>
      <w:r w:rsidR="00FA7343">
        <w:rPr>
          <w:rFonts w:ascii="Verdana" w:hAnsi="Verdana"/>
          <w:color w:val="000000"/>
          <w:sz w:val="20"/>
        </w:rPr>
        <w:t xml:space="preserve">” </w:t>
      </w:r>
      <w:r w:rsidRPr="00FA7343">
        <w:rPr>
          <w:rFonts w:ascii="Verdana" w:hAnsi="Verdana"/>
          <w:color w:val="000000"/>
          <w:sz w:val="20"/>
        </w:rPr>
        <w:t>he said, more soberly,</w:t>
      </w:r>
      <w:r w:rsidR="00FA7343">
        <w:rPr>
          <w:rFonts w:ascii="Verdana" w:hAnsi="Verdana"/>
          <w:color w:val="000000"/>
          <w:sz w:val="20"/>
        </w:rPr>
        <w:t xml:space="preserve"> “</w:t>
      </w:r>
      <w:r w:rsidRPr="00FA7343">
        <w:rPr>
          <w:rFonts w:ascii="Verdana" w:hAnsi="Verdana"/>
          <w:color w:val="000000"/>
          <w:sz w:val="20"/>
        </w:rPr>
        <w:t>if</w:t>
      </w:r>
      <w:r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Pr="00FA7343">
        <w:rPr>
          <w:rStyle w:val="00Text"/>
          <w:rFonts w:ascii="Verdana" w:hAnsi="Verdana"/>
          <w:color w:val="000000"/>
          <w:sz w:val="20"/>
        </w:rPr>
        <w:t>I</w:t>
      </w:r>
      <w:r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Pr="00FA7343">
        <w:rPr>
          <w:rFonts w:ascii="Verdana" w:hAnsi="Verdana"/>
          <w:color w:val="000000"/>
          <w:sz w:val="20"/>
        </w:rPr>
        <w:t>can go down in history as one of the greatest killers of the twentieth century, with a mere dozen deaths to my name,</w:t>
      </w:r>
      <w:r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Pr="00FA7343">
        <w:rPr>
          <w:rStyle w:val="00Text"/>
          <w:rFonts w:ascii="Verdana" w:hAnsi="Verdana"/>
          <w:color w:val="000000"/>
          <w:sz w:val="20"/>
        </w:rPr>
        <w:t>that’s</w:t>
      </w:r>
      <w:r w:rsidRPr="00FA7343">
        <w:rPr>
          <w:rStyle w:val="01Text"/>
          <w:rFonts w:ascii="Verdana" w:eastAsiaTheme="minorEastAsia" w:hAnsi="Verdana"/>
          <w:color w:val="000000"/>
          <w:sz w:val="20"/>
        </w:rPr>
        <w:t xml:space="preserve"> </w:t>
      </w:r>
      <w:r w:rsidRPr="00FA7343">
        <w:rPr>
          <w:rFonts w:ascii="Verdana" w:hAnsi="Verdana"/>
          <w:color w:val="000000"/>
          <w:sz w:val="20"/>
        </w:rPr>
        <w:t>why it was worth it!</w:t>
      </w:r>
      <w:r w:rsidR="00FA7343">
        <w:rPr>
          <w:rFonts w:ascii="Verdana" w:hAnsi="Verdana"/>
          <w:color w:val="000000"/>
          <w:sz w:val="20"/>
        </w:rPr>
        <w:t>”</w:t>
      </w:r>
    </w:p>
    <w:p w14:paraId="126EEBC8" w14:textId="3561245F" w:rsidR="001465B3" w:rsidRPr="00FA7343" w:rsidRDefault="00A17187" w:rsidP="00FA73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A7343">
        <w:rPr>
          <w:rFonts w:ascii="Verdana" w:hAnsi="Verdana"/>
          <w:color w:val="000000"/>
          <w:sz w:val="20"/>
        </w:rPr>
        <w:t>Stein stared at him, uncomprehending, as Jones laughed and laughed and laughed.</w:t>
      </w:r>
    </w:p>
    <w:sectPr w:rsidR="001465B3" w:rsidRPr="00FA7343" w:rsidSect="00FA73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2ED9C" w14:textId="77777777" w:rsidR="00914A9A" w:rsidRDefault="00914A9A" w:rsidP="00B72C41">
      <w:pPr>
        <w:spacing w:after="0" w:line="240" w:lineRule="auto"/>
      </w:pPr>
      <w:r>
        <w:separator/>
      </w:r>
    </w:p>
  </w:endnote>
  <w:endnote w:type="continuationSeparator" w:id="0">
    <w:p w14:paraId="61CADEFA" w14:textId="77777777" w:rsidR="00914A9A" w:rsidRDefault="00914A9A" w:rsidP="00B72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2C7A0" w14:textId="77777777" w:rsidR="00B72C41" w:rsidRDefault="00B72C41" w:rsidP="00FA73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90D29DD" w14:textId="77777777" w:rsidR="00B72C41" w:rsidRDefault="00B72C41" w:rsidP="00B72C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EC531" w14:textId="17B979AC" w:rsidR="00B72C41" w:rsidRPr="00DF1438" w:rsidRDefault="00FA7343" w:rsidP="00FA7343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DF1438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FA7343">
      <w:rPr>
        <w:rStyle w:val="PageNumber"/>
        <w:rFonts w:ascii="Arial" w:hAnsi="Arial" w:cs="Arial"/>
        <w:color w:val="999999"/>
        <w:sz w:val="20"/>
      </w:rPr>
      <w:t>http</w:t>
    </w:r>
    <w:r w:rsidRPr="00DF1438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FA7343">
      <w:rPr>
        <w:rStyle w:val="PageNumber"/>
        <w:rFonts w:ascii="Arial" w:hAnsi="Arial" w:cs="Arial"/>
        <w:color w:val="999999"/>
        <w:sz w:val="20"/>
      </w:rPr>
      <w:t>artefact</w:t>
    </w:r>
    <w:r w:rsidRPr="00DF1438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A7343">
      <w:rPr>
        <w:rStyle w:val="PageNumber"/>
        <w:rFonts w:ascii="Arial" w:hAnsi="Arial" w:cs="Arial"/>
        <w:color w:val="999999"/>
        <w:sz w:val="20"/>
      </w:rPr>
      <w:t>lib</w:t>
    </w:r>
    <w:r w:rsidRPr="00DF1438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A7343">
      <w:rPr>
        <w:rStyle w:val="PageNumber"/>
        <w:rFonts w:ascii="Arial" w:hAnsi="Arial" w:cs="Arial"/>
        <w:color w:val="999999"/>
        <w:sz w:val="20"/>
      </w:rPr>
      <w:t>ru</w:t>
    </w:r>
    <w:r w:rsidRPr="00DF1438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E13AE" w14:textId="77777777" w:rsidR="00B72C41" w:rsidRDefault="00B72C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2EB0C" w14:textId="77777777" w:rsidR="00914A9A" w:rsidRDefault="00914A9A" w:rsidP="00B72C41">
      <w:pPr>
        <w:spacing w:after="0" w:line="240" w:lineRule="auto"/>
      </w:pPr>
      <w:r>
        <w:separator/>
      </w:r>
    </w:p>
  </w:footnote>
  <w:footnote w:type="continuationSeparator" w:id="0">
    <w:p w14:paraId="2C175CFC" w14:textId="77777777" w:rsidR="00914A9A" w:rsidRDefault="00914A9A" w:rsidP="00B72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79879" w14:textId="77777777" w:rsidR="00B72C41" w:rsidRDefault="00B72C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18C69" w14:textId="5B2A3AE8" w:rsidR="00B72C41" w:rsidRPr="00DF1438" w:rsidRDefault="00FA7343" w:rsidP="00FA7343">
    <w:pPr>
      <w:pStyle w:val="Header"/>
      <w:rPr>
        <w:rFonts w:ascii="Arial" w:hAnsi="Arial" w:cs="Arial"/>
        <w:color w:val="999999"/>
        <w:sz w:val="20"/>
        <w:lang w:val="ru-RU"/>
      </w:rPr>
    </w:pPr>
    <w:r w:rsidRPr="00DF1438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FA7343">
      <w:rPr>
        <w:rFonts w:ascii="Arial" w:hAnsi="Arial" w:cs="Arial"/>
        <w:color w:val="999999"/>
        <w:sz w:val="20"/>
      </w:rPr>
      <w:t>http</w:t>
    </w:r>
    <w:r w:rsidRPr="00DF1438">
      <w:rPr>
        <w:rFonts w:ascii="Arial" w:hAnsi="Arial" w:cs="Arial"/>
        <w:color w:val="999999"/>
        <w:sz w:val="20"/>
        <w:lang w:val="ru-RU"/>
      </w:rPr>
      <w:t>://</w:t>
    </w:r>
    <w:r w:rsidRPr="00FA7343">
      <w:rPr>
        <w:rFonts w:ascii="Arial" w:hAnsi="Arial" w:cs="Arial"/>
        <w:color w:val="999999"/>
        <w:sz w:val="20"/>
      </w:rPr>
      <w:t>artefact</w:t>
    </w:r>
    <w:r w:rsidRPr="00DF1438">
      <w:rPr>
        <w:rFonts w:ascii="Arial" w:hAnsi="Arial" w:cs="Arial"/>
        <w:color w:val="999999"/>
        <w:sz w:val="20"/>
        <w:lang w:val="ru-RU"/>
      </w:rPr>
      <w:t>.</w:t>
    </w:r>
    <w:r w:rsidRPr="00FA7343">
      <w:rPr>
        <w:rFonts w:ascii="Arial" w:hAnsi="Arial" w:cs="Arial"/>
        <w:color w:val="999999"/>
        <w:sz w:val="20"/>
      </w:rPr>
      <w:t>lib</w:t>
    </w:r>
    <w:r w:rsidRPr="00DF1438">
      <w:rPr>
        <w:rFonts w:ascii="Arial" w:hAnsi="Arial" w:cs="Arial"/>
        <w:color w:val="999999"/>
        <w:sz w:val="20"/>
        <w:lang w:val="ru-RU"/>
      </w:rPr>
      <w:t>.</w:t>
    </w:r>
    <w:r w:rsidRPr="00FA7343">
      <w:rPr>
        <w:rFonts w:ascii="Arial" w:hAnsi="Arial" w:cs="Arial"/>
        <w:color w:val="999999"/>
        <w:sz w:val="20"/>
      </w:rPr>
      <w:t>ru</w:t>
    </w:r>
    <w:r w:rsidRPr="00DF1438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9C122" w14:textId="77777777" w:rsidR="00B72C41" w:rsidRDefault="00B72C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F5B2A"/>
    <w:rsid w:val="001465B3"/>
    <w:rsid w:val="0015074B"/>
    <w:rsid w:val="0029639D"/>
    <w:rsid w:val="00326F90"/>
    <w:rsid w:val="00914A9A"/>
    <w:rsid w:val="00A17187"/>
    <w:rsid w:val="00AA1D8D"/>
    <w:rsid w:val="00B47730"/>
    <w:rsid w:val="00B72C41"/>
    <w:rsid w:val="00CB0664"/>
    <w:rsid w:val="00DF1438"/>
    <w:rsid w:val="00FA734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0766B9D"/>
  <w14:defaultImageDpi w14:val="330"/>
  <w15:docId w15:val="{CC3953F6-0C54-4BE8-82D2-94D3CB46F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Para02">
    <w:name w:val="Para 02"/>
    <w:basedOn w:val="Normal"/>
    <w:qFormat/>
    <w:rsid w:val="00A17187"/>
    <w:pPr>
      <w:spacing w:after="0" w:line="288" w:lineRule="atLeast"/>
      <w:ind w:firstLine="360"/>
      <w:jc w:val="both"/>
    </w:pPr>
    <w:rPr>
      <w:rFonts w:ascii="Garamond" w:eastAsia="Garamond" w:hAnsi="Garamond" w:cs="Times New Roman"/>
      <w:i/>
      <w:iCs/>
      <w:color w:val="000000"/>
      <w:sz w:val="24"/>
      <w:szCs w:val="24"/>
      <w:lang w:val="en" w:eastAsia="en"/>
    </w:rPr>
  </w:style>
  <w:style w:type="paragraph" w:customStyle="1" w:styleId="Para04">
    <w:name w:val="Para 04"/>
    <w:basedOn w:val="Normal"/>
    <w:qFormat/>
    <w:rsid w:val="00A17187"/>
    <w:pPr>
      <w:spacing w:after="0" w:line="288" w:lineRule="atLeast"/>
      <w:jc w:val="both"/>
    </w:pPr>
    <w:rPr>
      <w:rFonts w:ascii="Garamond" w:eastAsia="Garamond" w:hAnsi="Garamond" w:cs="Garamond"/>
      <w:color w:val="000000"/>
      <w:sz w:val="24"/>
      <w:szCs w:val="24"/>
      <w:lang w:val="en" w:eastAsia="en"/>
    </w:rPr>
  </w:style>
  <w:style w:type="paragraph" w:customStyle="1" w:styleId="Para06">
    <w:name w:val="Para 06"/>
    <w:basedOn w:val="Normal"/>
    <w:qFormat/>
    <w:rsid w:val="00A17187"/>
    <w:pPr>
      <w:spacing w:after="0" w:line="288" w:lineRule="atLeast"/>
      <w:jc w:val="center"/>
    </w:pPr>
    <w:rPr>
      <w:rFonts w:ascii="Garamond" w:eastAsia="Garamond" w:hAnsi="Garamond" w:cs="Times New Roman"/>
      <w:b/>
      <w:bCs/>
      <w:color w:val="000000"/>
      <w:sz w:val="31"/>
      <w:szCs w:val="31"/>
      <w:lang w:val="en" w:eastAsia="en"/>
    </w:rPr>
  </w:style>
  <w:style w:type="paragraph" w:customStyle="1" w:styleId="Para08">
    <w:name w:val="Para 08"/>
    <w:basedOn w:val="Normal"/>
    <w:qFormat/>
    <w:rsid w:val="00A17187"/>
    <w:pPr>
      <w:spacing w:after="0" w:line="288" w:lineRule="atLeast"/>
      <w:jc w:val="both"/>
    </w:pPr>
    <w:rPr>
      <w:rFonts w:ascii="Garamond" w:eastAsia="Garamond" w:hAnsi="Garamond" w:cs="Times New Roman"/>
      <w:color w:val="000000"/>
      <w:sz w:val="48"/>
      <w:szCs w:val="48"/>
      <w:lang w:val="en" w:eastAsia="en"/>
    </w:rPr>
  </w:style>
  <w:style w:type="paragraph" w:customStyle="1" w:styleId="Para09">
    <w:name w:val="Para 09"/>
    <w:basedOn w:val="Normal"/>
    <w:qFormat/>
    <w:rsid w:val="00A17187"/>
    <w:pPr>
      <w:spacing w:after="0" w:line="288" w:lineRule="atLeast"/>
      <w:jc w:val="both"/>
    </w:pPr>
    <w:rPr>
      <w:rFonts w:ascii="Garamond" w:eastAsia="Garamond" w:hAnsi="Garamond" w:cs="Times New Roman"/>
      <w:i/>
      <w:iCs/>
      <w:color w:val="000000"/>
      <w:sz w:val="24"/>
      <w:szCs w:val="24"/>
      <w:lang w:val="en" w:eastAsia="en"/>
    </w:rPr>
  </w:style>
  <w:style w:type="paragraph" w:customStyle="1" w:styleId="Para31">
    <w:name w:val="Para 31"/>
    <w:basedOn w:val="Normal"/>
    <w:qFormat/>
    <w:rsid w:val="00A17187"/>
    <w:pPr>
      <w:spacing w:after="0" w:line="288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" w:eastAsia="en"/>
    </w:rPr>
  </w:style>
  <w:style w:type="character" w:customStyle="1" w:styleId="00Text">
    <w:name w:val="00 Text"/>
    <w:rsid w:val="00A17187"/>
    <w:rPr>
      <w:i/>
      <w:iCs/>
    </w:rPr>
  </w:style>
  <w:style w:type="character" w:customStyle="1" w:styleId="01Text">
    <w:name w:val="01 Text"/>
    <w:rsid w:val="00A17187"/>
    <w:rPr>
      <w:rFonts w:ascii="Times New Roman" w:eastAsia="Times New Roman" w:hAnsi="Times New Roman" w:cs="Times New Roman"/>
    </w:rPr>
  </w:style>
  <w:style w:type="character" w:customStyle="1" w:styleId="02Text">
    <w:name w:val="02 Text"/>
    <w:rsid w:val="00A17187"/>
    <w:rPr>
      <w:b/>
      <w:bCs/>
      <w:i/>
      <w:iCs/>
    </w:rPr>
  </w:style>
  <w:style w:type="character" w:customStyle="1" w:styleId="09Text">
    <w:name w:val="09 Text"/>
    <w:rsid w:val="00A17187"/>
    <w:rPr>
      <w:rFonts w:ascii="Cambria" w:eastAsia="Cambria" w:hAnsi="Cambria" w:cs="Cambria"/>
      <w:i/>
      <w:iCs/>
    </w:rPr>
  </w:style>
  <w:style w:type="paragraph" w:customStyle="1" w:styleId="0Block">
    <w:name w:val="0 Block"/>
    <w:rsid w:val="00A17187"/>
    <w:pPr>
      <w:spacing w:after="0" w:line="288" w:lineRule="atLeast"/>
      <w:jc w:val="both"/>
    </w:pPr>
    <w:rPr>
      <w:rFonts w:cs="Times New Roman"/>
      <w:lang w:val="en" w:eastAsia="en"/>
    </w:rPr>
  </w:style>
  <w:style w:type="character" w:styleId="PageNumber">
    <w:name w:val="page number"/>
    <w:basedOn w:val="DefaultParagraphFont"/>
    <w:uiPriority w:val="99"/>
    <w:semiHidden/>
    <w:unhideWhenUsed/>
    <w:rsid w:val="00B72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4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1997</Words>
  <Characters>11388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13359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Murderer</dc:title>
  <dc:subject/>
  <dc:creator>Lawrence Watt-Evans</dc:creator>
  <cp:keywords/>
  <dc:description/>
  <cp:lastModifiedBy>Andrey Piskunov</cp:lastModifiedBy>
  <cp:revision>8</cp:revision>
  <dcterms:created xsi:type="dcterms:W3CDTF">2013-12-23T23:15:00Z</dcterms:created>
  <dcterms:modified xsi:type="dcterms:W3CDTF">2026-01-05T00:39:00Z</dcterms:modified>
  <cp:category/>
</cp:coreProperties>
</file>